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3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芦昌盛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4~11周</w:t>
      </w:r>
    </w:p>
    <w:bookmarkStart w:id="1" w:name="47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